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2 (Apache licensed) using REFERENCE JAXB in Oracle Java 11.0.10 on Linux -->
    <w:p>
      <w:pPr>
        <w:spacing w:after="180"/>
        <w:ind w:left="120"/>
        <w:jc w:val="left"/>
      </w:pPr>
    </w:p>
    <w:p>
      <w:pPr>
        <w:pBdr>
          <w:top w:space="15"/>
        </w:pBdr>
        <w:spacing w:after="30"/>
        <w:ind w:left="120"/>
        <w:jc w:val="left"/>
      </w:pPr>
      <w:r>
        <w:rPr>
          <w:rFonts w:ascii="Times New Roman" w:hAnsi="Times New Roman"/>
          <w:b/>
          <w:i w:val="false"/>
          <w:color w:val="000000"/>
          <w:sz w:val="22"/>
        </w:rPr>
        <w:t>Üldandmed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grupi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2025/390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 hindamise ID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5193</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Tellimuse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02.10.2025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Natalja Rüütel</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02.10.2025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02.10.2025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Lähteülesande koostaja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Eva Männiste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seisund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Kinnitatud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24-6055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viis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Otsustuskorras</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Vara võõrandamine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alaliik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Tasuta või alla hariliku väärtuse kohalikule omavalitsusele</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Taotlemise eesmärk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Kinnisasja võõrandamine Harku vallale riigivaraseaduse § 33 lõike 1 punkti 1 alusel eesmärgiga rajada kinnisasjale busside ümberpööramiskoht ja puhkeplats.</w:t>
            </w:r>
          </w:p>
        </w:tc>
      </w:tr>
    </w:tbl>
    <w:p>
      <w:pPr>
        <w:pBdr>
          <w:top w:space="15"/>
        </w:pBdr>
        <w:spacing w:after="30"/>
        <w:ind w:left="120"/>
        <w:jc w:val="left"/>
      </w:pPr>
      <w:r>
        <w:rPr>
          <w:rFonts w:ascii="Times New Roman" w:hAnsi="Times New Roman"/>
          <w:b/>
          <w:i w:val="false"/>
          <w:color w:val="000000"/>
          <w:sz w:val="22"/>
        </w:rPr>
        <w:t>Hinnatav vara</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valitseja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Majandus- ja Kommunikatsiooniministeerium</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volitatud 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 ja Ruumiamet</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KV116909M1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RKVRi objekti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KV116909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Maakond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Harju maakond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Omavalitsus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Harku vald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Asutusüksus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Vääna-Jõesuu küla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Lähiaadress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Pöörde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Katastriüksuse tunnus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19801:001:5192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Kinnistu registriosa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25857450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Sihtotstarve</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TRANSPORDIMAA 100%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Pindala (m²)</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2101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Metsamaa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2101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Jääkmaksumus bilansis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34,29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Maksustamishind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1471</w:t>
            </w:r>
          </w:p>
        </w:tc>
      </w:tr>
    </w:tbl>
    <w:p>
      <w:pPr>
        <w:pBdr>
          <w:top w:space="15"/>
        </w:pBdr>
        <w:spacing w:after="30"/>
        <w:ind w:left="120"/>
        <w:jc w:val="left"/>
      </w:pPr>
      <w:r>
        <w:rPr>
          <w:rFonts w:ascii="Times New Roman" w:hAnsi="Times New Roman"/>
          <w:b/>
          <w:i w:val="false"/>
          <w:color w:val="000000"/>
          <w:sz w:val="22"/>
        </w:rPr>
        <w:t>Lisaandmed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Üldplaneeringu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Harku Vallavolikogu 17. oktoobri 2013 otsusega nr 138 kehtestatud Harku valla üldplaneeringu kohaselt jääb Pöörde kinnisasi hajaasustus piirkonda, mille maakasutuse juhtfunktsiooniks on leebe režiimiga looduslik haljasmaa.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Detailplaneeringu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Detailplaneering puudub.</w:t>
            </w:r>
          </w:p>
        </w:tc>
      </w:tr>
      <w:tr>
        <w:trPr>
          <w:trHeight w:val="2670"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Planeeringute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 xml:space="preserve">Parim kasutus on ehitusõiguseta maatulundusmaa (peamiselt metsamaa). Kuna hindamise eesmärgiks on väärtuse leidmine maa edasise võõrandamise või hoonestusõigusega koormamise korral, siis tehtaks seda turu potentsiaali silmas pidades. Turg võib näha hinnataval kinnistul võimalust muuta maakasutust, mis on väärtuse seisukohast suurema potentsiaaliga. </w:t>
            </w:r>
          </w:p>
        </w:tc>
      </w:tr>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Täiendav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Pöörde kinnisasjale on antud 25.09.2024 ehitusluba nr. 2412271/06894 busside ümberpööramiskoha rajamiseks.</w:t>
            </w:r>
          </w:p>
        </w:tc>
      </w:tr>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Avalikult kasutatava tee kaitsevöönd/1072.35, Sundvalduse ala/2099.48</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Oluline mõju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PRIA maakasutus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Mullastiku kirjeldus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 GI</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Mullastiku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Mullad keskmisest kehvema kvaliteediga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Lepingud puuduvad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maardlaga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Metsa hinne (skaalal 1-5)</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Metsa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Mets keskmisest kõrgema kvaliteediga.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Pärandkultuuri andmed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Pool-looduslikud kooslused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bl>
    <w:p>
      <w:pPr>
        <w:pBdr>
          <w:top w:space="15"/>
        </w:pBdr>
        <w:spacing w:after="30"/>
        <w:ind w:left="120"/>
        <w:jc w:val="left"/>
      </w:pPr>
      <w:r>
        <w:rPr>
          <w:rFonts w:ascii="Times New Roman" w:hAnsi="Times New Roman"/>
          <w:b/>
          <w:i w:val="false"/>
          <w:color w:val="000000"/>
          <w:sz w:val="22"/>
        </w:rPr>
        <w:t>Turuandmed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Aktiivse turu olemasolu hinnang</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 xml:space="preserve"> Hoonestamata maade turg hinnatavas piirkonnas on keskmiselt aktiivne.</w:t>
            </w:r>
          </w:p>
        </w:tc>
      </w:tr>
      <w:tr>
        <w:trPr>
          <w:trHeight w:val="490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Ülevaade sarnastest tehingutest</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Harju maakonnas on alates 01.01.2024 toimunud 1130 hoonestamata maatulundusmaa tehingut ja Harku vallas 76 hoonestamata maatulundusmaa tehingut. Kinnisvara tehingute statistika ja üldiste hinnatasemetega saab tutvuda Maa- ja Ruumiameti kinnisvara hinnastatistika päringukeskkonnas aadressil http://www.maaamet.ee/kinnisvara/htraru/Start.aspx. Analüüsis kasutatud tehinguid ei ole hindamisaruandes täpsemalt välja toodud, kuna vastavalt maakatastriseaduse § 6 lõikele 10 ja 11 võib tehingute andmebaasi andmetega tutvuda ja saada väljavõtteid ainult maa hindaja hindamise läbiviimiseks, samuti riikliku statistika tegija ning avalik-õiguslikust juriidilisest isikust teadus- ja arendusasutus seadusega pandud avalik-õigusliku ülesande täitmiseks, krediidiasutus tagatise hindamiseks ja ülejäänud isikud õigustatud huvi alusel. Hindamise käigus on tehinguid analüüsitud põhjalikumalt välistades tehingud, mis ei vasta vabaturu tingimustele (osapooled äriliselt või sugulussidemete poolest seotud, plokktehingud jne).</w:t>
            </w:r>
          </w:p>
        </w:tc>
      </w:tr>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Sarnaste varade pakkumiste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Piirkonna aktiivsema kinnisvara pakkumiste portaali kv.ee andmetel on Harju maakonnas pakkumisel 334 hoonestamata maatulundusmaa kinnisasja ning Harku vallas pakkumisel 30 hoonestamata maatulundusmaa kinnisasja.</w:t>
            </w:r>
          </w:p>
        </w:tc>
      </w:tr>
    </w:tbl>
    <w:p>
      <w:pPr>
        <w:pBdr>
          <w:top w:space="15"/>
        </w:pBdr>
        <w:spacing w:after="30"/>
        <w:ind w:left="120"/>
        <w:jc w:val="left"/>
      </w:pPr>
      <w:r>
        <w:rPr>
          <w:rFonts w:ascii="Times New Roman" w:hAnsi="Times New Roman"/>
          <w:b/>
          <w:i w:val="false"/>
          <w:color w:val="000000"/>
          <w:sz w:val="22"/>
        </w:rPr>
        <w:t>Hindamiskäik</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5130"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Hindamiskäigu selgitus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 xml:space="preserve">Hariliku väärtuse hindamise aluseks on Vabariigi Valitsuse 18.03.2023 jõustunud määrus nr 22 „Kinnisasja erakorralise hindamise kord“. Harilik väärtus on hinnatud müügitehingute analüüsil korra § 15 alusel. Kasutatud on võrdlusmeetodit, millega hinnatakse väärtus sarnaste kinnisasjadega toimunud tehingute analüüsimisel, selleks on Maa- ja Ruumiamet kasutanud maakatastri tehingute andmebaasis registreeritud ostu-müügitehingute andmeid. Hindamisel on lähtutud võrreldavates asukohtades sarnaste ehitusõiguseta maatulundusmaa sihtotstarbega kinnisasjade tehinguinfost. Ehitusõigusega ei ole arvestatud, kuna Harku valla üldplaneeringu kohaselt on tegemist leebe režiimiga haljasmaaga, kus ehitusõiguse üheks eelduseks hajaasustuses maaüksuse suuruse osas on vähemalt 2 ha. Analüüsitud on Harju maakonnas Harku vallas toimunud hoonestamata maatulundusmaa tehinguid alates 2024. aastast. Pöörde kinnisasja harilik väärtus on müügitehingute analüüsi tulemusena 3 €/m2. </w:t>
            </w:r>
          </w:p>
        </w:tc>
      </w:tr>
    </w:tbl>
    <w:p>
      <w:pPr>
        <w:pBdr>
          <w:top w:space="15"/>
        </w:pBdr>
        <w:spacing w:after="30"/>
        <w:ind w:left="120"/>
        <w:jc w:val="left"/>
      </w:pPr>
      <w:r>
        <w:rPr>
          <w:rFonts w:ascii="Times New Roman" w:hAnsi="Times New Roman"/>
          <w:b/>
          <w:i w:val="false"/>
          <w:color w:val="000000"/>
          <w:sz w:val="22"/>
        </w:rPr>
        <w:t>Hindamise tulemus</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pindalaühik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(€/pindalaühiku kohta)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6300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märkused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Hindamistulemus ei sisalda käibemaksu.</w:t>
            </w:r>
          </w:p>
        </w:tc>
      </w:tr>
    </w:tbl>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abstractNum w:abstractNumId="0">
    <w:nsid w:val="16892FB7"/>
    <w:multiLevelType w:val="hybridMultilevel"/>
    <w:tmpl w:val="5A4EB96A"/>
    <w:lvl w:ilvl="0" w:tplc="0C090001">
      <w:start w:val="1"/>
      <w:numFmt w:val="bullet"/>
      <w:lvlText w:val=""/>
      <w:lvlJc w:val="left"/>
      <w:pPr>
        <w:ind w:left="720" w:hanging="360"/>
      </w:pPr>
      <w:rPr>
        <w:rFonts w:hint="default" w:ascii="Symbol" w:hAnsi="Symbol"/>
      </w:rPr>
    </w:lvl>
    <w:lvl w:ilvl="1" w:tplc="0C090003" w:tentative="true">
      <w:start w:val="1"/>
      <w:numFmt w:val="bullet"/>
      <w:lvlText w:val="o"/>
      <w:lvlJc w:val="left"/>
      <w:pPr>
        <w:ind w:left="1440" w:hanging="360"/>
      </w:pPr>
      <w:rPr>
        <w:rFonts w:hint="default" w:ascii="Courier New" w:hAnsi="Courier New" w:cs="Courier New"/>
      </w:rPr>
    </w:lvl>
    <w:lvl w:ilvl="2" w:tplc="0C090005" w:tentative="true">
      <w:start w:val="1"/>
      <w:numFmt w:val="bullet"/>
      <w:lvlText w:val=""/>
      <w:lvlJc w:val="left"/>
      <w:pPr>
        <w:ind w:left="2160" w:hanging="360"/>
      </w:pPr>
      <w:rPr>
        <w:rFonts w:hint="default" w:ascii="Wingdings" w:hAnsi="Wingdings"/>
      </w:rPr>
    </w:lvl>
    <w:lvl w:ilvl="3" w:tplc="0C090001" w:tentative="true">
      <w:start w:val="1"/>
      <w:numFmt w:val="bullet"/>
      <w:lvlText w:val=""/>
      <w:lvlJc w:val="left"/>
      <w:pPr>
        <w:ind w:left="2880" w:hanging="360"/>
      </w:pPr>
      <w:rPr>
        <w:rFonts w:hint="default" w:ascii="Symbol" w:hAnsi="Symbol"/>
      </w:rPr>
    </w:lvl>
    <w:lvl w:ilvl="4" w:tplc="0C090003" w:tentative="true">
      <w:start w:val="1"/>
      <w:numFmt w:val="bullet"/>
      <w:lvlText w:val="o"/>
      <w:lvlJc w:val="left"/>
      <w:pPr>
        <w:ind w:left="3600" w:hanging="360"/>
      </w:pPr>
      <w:rPr>
        <w:rFonts w:hint="default" w:ascii="Courier New" w:hAnsi="Courier New" w:cs="Courier New"/>
      </w:rPr>
    </w:lvl>
    <w:lvl w:ilvl="5" w:tplc="0C090005" w:tentative="true">
      <w:start w:val="1"/>
      <w:numFmt w:val="bullet"/>
      <w:lvlText w:val=""/>
      <w:lvlJc w:val="left"/>
      <w:pPr>
        <w:ind w:left="4320" w:hanging="360"/>
      </w:pPr>
      <w:rPr>
        <w:rFonts w:hint="default" w:ascii="Wingdings" w:hAnsi="Wingdings"/>
      </w:rPr>
    </w:lvl>
    <w:lvl w:ilvl="6" w:tplc="0C090001" w:tentative="true">
      <w:start w:val="1"/>
      <w:numFmt w:val="bullet"/>
      <w:lvlText w:val=""/>
      <w:lvlJc w:val="left"/>
      <w:pPr>
        <w:ind w:left="5040" w:hanging="360"/>
      </w:pPr>
      <w:rPr>
        <w:rFonts w:hint="default" w:ascii="Symbol" w:hAnsi="Symbol"/>
      </w:rPr>
    </w:lvl>
    <w:lvl w:ilvl="7" w:tplc="0C090003" w:tentative="true">
      <w:start w:val="1"/>
      <w:numFmt w:val="bullet"/>
      <w:lvlText w:val="o"/>
      <w:lvlJc w:val="left"/>
      <w:pPr>
        <w:ind w:left="5760" w:hanging="360"/>
      </w:pPr>
      <w:rPr>
        <w:rFonts w:hint="default" w:ascii="Courier New" w:hAnsi="Courier New" w:cs="Courier New"/>
      </w:rPr>
    </w:lvl>
    <w:lvl w:ilvl="8" w:tplc="0C090005" w:tentative="true">
      <w:start w:val="1"/>
      <w:numFmt w:val="bullet"/>
      <w:lvlText w:val=""/>
      <w:lvlJc w:val="left"/>
      <w:pPr>
        <w:ind w:left="6480" w:hanging="360"/>
      </w:pPr>
      <w:rPr>
        <w:rFonts w:hint="default" w:ascii="Wingdings" w:hAnsi="Wingdings"/>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true">
      <w:start w:val="1"/>
      <w:numFmt w:val="lowerLetter"/>
      <w:lvlText w:val="%2."/>
      <w:lvlJc w:val="left"/>
      <w:pPr>
        <w:ind w:left="1440" w:hanging="360"/>
      </w:pPr>
    </w:lvl>
    <w:lvl w:ilvl="2" w:tplc="0C09001B" w:tentative="true">
      <w:start w:val="1"/>
      <w:numFmt w:val="lowerRoman"/>
      <w:lvlText w:val="%3."/>
      <w:lvlJc w:val="right"/>
      <w:pPr>
        <w:ind w:left="2160" w:hanging="180"/>
      </w:pPr>
    </w:lvl>
    <w:lvl w:ilvl="3" w:tplc="0C09000F" w:tentative="true">
      <w:start w:val="1"/>
      <w:numFmt w:val="decimal"/>
      <w:lvlText w:val="%4."/>
      <w:lvlJc w:val="left"/>
      <w:pPr>
        <w:ind w:left="2880" w:hanging="360"/>
      </w:pPr>
    </w:lvl>
    <w:lvl w:ilvl="4" w:tplc="0C090019" w:tentative="true">
      <w:start w:val="1"/>
      <w:numFmt w:val="lowerLetter"/>
      <w:lvlText w:val="%5."/>
      <w:lvlJc w:val="left"/>
      <w:pPr>
        <w:ind w:left="3600" w:hanging="360"/>
      </w:pPr>
    </w:lvl>
    <w:lvl w:ilvl="5" w:tplc="0C09001B" w:tentative="true">
      <w:start w:val="1"/>
      <w:numFmt w:val="lowerRoman"/>
      <w:lvlText w:val="%6."/>
      <w:lvlJc w:val="right"/>
      <w:pPr>
        <w:ind w:left="4320" w:hanging="180"/>
      </w:pPr>
    </w:lvl>
    <w:lvl w:ilvl="6" w:tplc="0C09000F" w:tentative="true">
      <w:start w:val="1"/>
      <w:numFmt w:val="decimal"/>
      <w:lvlText w:val="%7."/>
      <w:lvlJc w:val="left"/>
      <w:pPr>
        <w:ind w:left="5040" w:hanging="360"/>
      </w:pPr>
    </w:lvl>
    <w:lvl w:ilvl="7" w:tplc="0C090019" w:tentative="true">
      <w:start w:val="1"/>
      <w:numFmt w:val="lowerLetter"/>
      <w:lvlText w:val="%8."/>
      <w:lvlJc w:val="left"/>
      <w:pPr>
        <w:ind w:left="5760" w:hanging="360"/>
      </w:pPr>
    </w:lvl>
    <w:lvl w:ilvl="8" w:tplc="0C09001B" w:tentative="true">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